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ICOF Prompt Builder Worksheet</w:t>
      </w:r>
    </w:p>
    <w:p>
      <w:r>
        <w:t>Use this worksheet to build structured prompts using the ICOF model:</w:t>
      </w:r>
    </w:p>
    <w:p>
      <w:r>
        <w:t>I – Intent: What is the purpose of the prompt?</w:t>
        <w:br/>
        <w:t>Example: Summarize, Explain, Write, Analyze</w:t>
      </w:r>
    </w:p>
    <w:p>
      <w:r>
        <w:t>C – Context: What background should the AI know?</w:t>
        <w:br/>
        <w:t>Example: ‘You are a marketing expert…’ or ‘Based on the following paragraph…’</w:t>
      </w:r>
    </w:p>
    <w:p>
      <w:r>
        <w:t>O – Output Format: What should the output look like?</w:t>
        <w:br/>
        <w:t>Example: List, Table, Paragraph, Steps</w:t>
      </w:r>
    </w:p>
    <w:p>
      <w:r>
        <w:t>F – Filters &amp; Constraints: Any tone, word count, or style guidelines?</w:t>
        <w:br/>
        <w:t>Example: ‘Under 100 words’, ‘Use friendly tone’</w:t>
      </w:r>
    </w:p>
    <w:p>
      <w:r>
        <w:br/>
        <w:br/>
        <w:t>Fill in below for your own prompt:</w:t>
      </w:r>
    </w:p>
    <w:p>
      <w:r>
        <w:t>Intent: _________________________________</w:t>
      </w:r>
    </w:p>
    <w:p>
      <w:r>
        <w:t>Context: ________________________________</w:t>
      </w:r>
    </w:p>
    <w:p>
      <w:r>
        <w:t>Output Format: ___________________________</w:t>
      </w:r>
    </w:p>
    <w:p>
      <w:r>
        <w:t>Filters &amp; Constraints: _____________________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