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7861" w14:textId="77777777" w:rsidR="00043700" w:rsidRPr="00D33458" w:rsidRDefault="00000000">
      <w:pPr>
        <w:pStyle w:val="Title"/>
        <w:rPr>
          <w:sz w:val="44"/>
          <w:szCs w:val="44"/>
        </w:rPr>
      </w:pPr>
      <w:r w:rsidRPr="00D33458">
        <w:rPr>
          <w:sz w:val="44"/>
          <w:szCs w:val="44"/>
        </w:rPr>
        <w:t>Business Requirements Document (BRD)</w:t>
      </w:r>
    </w:p>
    <w:p w14:paraId="603900EC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t>Project Title: QE-Fashion E-commerce Platform</w:t>
      </w:r>
    </w:p>
    <w:p w14:paraId="05E535DB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 xml:space="preserve">QE-Fashion is a next-generation e-commerce platform dedicated to fashion retail, offering a seamless and personalized shopping experience to customers. </w:t>
      </w:r>
      <w:r w:rsidRPr="00D33458">
        <w:rPr>
          <w:sz w:val="44"/>
          <w:szCs w:val="44"/>
        </w:rPr>
        <w:br/>
        <w:t>The platform aims to provide a curated fashion marketplace for men, women, and kids, supporting multiple brands, secure payment methods, and rich user experience.</w:t>
      </w:r>
      <w:r w:rsidRPr="00D33458">
        <w:rPr>
          <w:sz w:val="44"/>
          <w:szCs w:val="44"/>
        </w:rPr>
        <w:br/>
      </w:r>
    </w:p>
    <w:p w14:paraId="454FB70C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t>1. Objective</w:t>
      </w:r>
    </w:p>
    <w:p w14:paraId="1E2E32CF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 xml:space="preserve">The objective of QE-Fashion is to build a scalable, intuitive, and feature-rich e-commerce platform tailored for the fashion industry. </w:t>
      </w:r>
      <w:r w:rsidRPr="00D33458">
        <w:rPr>
          <w:sz w:val="44"/>
          <w:szCs w:val="44"/>
        </w:rPr>
        <w:br/>
        <w:t xml:space="preserve">The platform will cater to both B2C and B2B needs, offering functionality for product </w:t>
      </w:r>
      <w:r w:rsidRPr="00D33458">
        <w:rPr>
          <w:sz w:val="44"/>
          <w:szCs w:val="44"/>
        </w:rPr>
        <w:lastRenderedPageBreak/>
        <w:t>discovery, order management, customer service, and marketing tools.</w:t>
      </w:r>
      <w:r w:rsidRPr="00D33458">
        <w:rPr>
          <w:sz w:val="44"/>
          <w:szCs w:val="44"/>
        </w:rPr>
        <w:br/>
      </w:r>
    </w:p>
    <w:p w14:paraId="6D5FF4CE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t>2. Scope</w:t>
      </w:r>
    </w:p>
    <w:p w14:paraId="153F793A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 xml:space="preserve">This BRD outlines the end-to-end business requirements for QE-Fashion including user roles, core modules, business processes, integrations, and compliance needs. </w:t>
      </w:r>
      <w:r w:rsidRPr="00D33458">
        <w:rPr>
          <w:sz w:val="44"/>
          <w:szCs w:val="44"/>
        </w:rPr>
        <w:br/>
        <w:t>The document will serve as a foundation for design, development, and quality assurance activities.</w:t>
      </w:r>
      <w:r w:rsidRPr="00D33458">
        <w:rPr>
          <w:sz w:val="44"/>
          <w:szCs w:val="44"/>
        </w:rPr>
        <w:br/>
      </w:r>
    </w:p>
    <w:p w14:paraId="3F1A593F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t>3. Target Audience</w:t>
      </w:r>
    </w:p>
    <w:p w14:paraId="70DEA20C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Fashion-conscious individual consumers</w:t>
      </w:r>
      <w:r w:rsidRPr="00D33458">
        <w:rPr>
          <w:sz w:val="44"/>
          <w:szCs w:val="44"/>
        </w:rPr>
        <w:br/>
        <w:t>- Boutique stores and fashion retailers</w:t>
      </w:r>
      <w:r w:rsidRPr="00D33458">
        <w:rPr>
          <w:sz w:val="44"/>
          <w:szCs w:val="44"/>
        </w:rPr>
        <w:br/>
        <w:t>- Fashion brands and manufacturers</w:t>
      </w:r>
      <w:r w:rsidRPr="00D33458">
        <w:rPr>
          <w:sz w:val="44"/>
          <w:szCs w:val="44"/>
        </w:rPr>
        <w:br/>
        <w:t>- Influencers and affiliate marketers</w:t>
      </w:r>
      <w:r w:rsidRPr="00D33458">
        <w:rPr>
          <w:sz w:val="44"/>
          <w:szCs w:val="44"/>
        </w:rPr>
        <w:br/>
      </w:r>
    </w:p>
    <w:p w14:paraId="27FB903C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lastRenderedPageBreak/>
        <w:t>4. Functional Requirements</w:t>
      </w:r>
    </w:p>
    <w:p w14:paraId="78D91A98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4.1 User Management</w:t>
      </w:r>
    </w:p>
    <w:p w14:paraId="3BDE4064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 xml:space="preserve">- User Registration and Login (Email, </w:t>
      </w:r>
      <w:proofErr w:type="gramStart"/>
      <w:r w:rsidRPr="00D33458">
        <w:rPr>
          <w:sz w:val="44"/>
          <w:szCs w:val="44"/>
        </w:rPr>
        <w:t>Social Media</w:t>
      </w:r>
      <w:proofErr w:type="gramEnd"/>
      <w:r w:rsidRPr="00D33458">
        <w:rPr>
          <w:sz w:val="44"/>
          <w:szCs w:val="44"/>
        </w:rPr>
        <w:t>, OTP-based)</w:t>
      </w:r>
      <w:r w:rsidRPr="00D33458">
        <w:rPr>
          <w:sz w:val="44"/>
          <w:szCs w:val="44"/>
        </w:rPr>
        <w:br/>
        <w:t>- User Profile Management (Address book, Wishlist, Preferences)</w:t>
      </w:r>
      <w:r w:rsidRPr="00D33458">
        <w:rPr>
          <w:sz w:val="44"/>
          <w:szCs w:val="44"/>
        </w:rPr>
        <w:br/>
        <w:t>- Role-based Access Control (Admin, Seller, Customer, Support)</w:t>
      </w:r>
      <w:r w:rsidRPr="00D33458">
        <w:rPr>
          <w:sz w:val="44"/>
          <w:szCs w:val="44"/>
        </w:rPr>
        <w:br/>
      </w:r>
    </w:p>
    <w:p w14:paraId="585909E1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4.2 Product Catalog Management</w:t>
      </w:r>
    </w:p>
    <w:p w14:paraId="6ADCD680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Category and Subcategory Management</w:t>
      </w:r>
      <w:r w:rsidRPr="00D33458">
        <w:rPr>
          <w:sz w:val="44"/>
          <w:szCs w:val="44"/>
        </w:rPr>
        <w:br/>
        <w:t>- Product Listings with Variants (Size, Color, Material)</w:t>
      </w:r>
      <w:r w:rsidRPr="00D33458">
        <w:rPr>
          <w:sz w:val="44"/>
          <w:szCs w:val="44"/>
        </w:rPr>
        <w:br/>
        <w:t>- SKU Management, Inventory Tracking, Size Guides</w:t>
      </w:r>
      <w:r w:rsidRPr="00D33458">
        <w:rPr>
          <w:sz w:val="44"/>
          <w:szCs w:val="44"/>
        </w:rPr>
        <w:br/>
        <w:t>- Product Tags, Filters, and Sorting Options</w:t>
      </w:r>
      <w:r w:rsidRPr="00D33458">
        <w:rPr>
          <w:sz w:val="44"/>
          <w:szCs w:val="44"/>
        </w:rPr>
        <w:br/>
      </w:r>
    </w:p>
    <w:p w14:paraId="351DDD91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lastRenderedPageBreak/>
        <w:t>4.3 Search and Navigation</w:t>
      </w:r>
    </w:p>
    <w:p w14:paraId="55C9E143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Auto-suggest Search Bar</w:t>
      </w:r>
      <w:r w:rsidRPr="00D33458">
        <w:rPr>
          <w:sz w:val="44"/>
          <w:szCs w:val="44"/>
        </w:rPr>
        <w:br/>
        <w:t>- Advanced Filters (Brand, Price, Size, Color)</w:t>
      </w:r>
      <w:r w:rsidRPr="00D33458">
        <w:rPr>
          <w:sz w:val="44"/>
          <w:szCs w:val="44"/>
        </w:rPr>
        <w:br/>
        <w:t>- Personalized Recommendations and Trending Products</w:t>
      </w:r>
      <w:r w:rsidRPr="00D33458">
        <w:rPr>
          <w:sz w:val="44"/>
          <w:szCs w:val="44"/>
        </w:rPr>
        <w:br/>
      </w:r>
    </w:p>
    <w:p w14:paraId="3CD39C29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4.4 Product Detail Page</w:t>
      </w:r>
    </w:p>
    <w:p w14:paraId="1D1A9C0D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High-quality Images and Zoom Feature</w:t>
      </w:r>
      <w:r w:rsidRPr="00D33458">
        <w:rPr>
          <w:sz w:val="44"/>
          <w:szCs w:val="44"/>
        </w:rPr>
        <w:br/>
        <w:t>- Detailed Descriptions, Size Charts, Customer Reviews</w:t>
      </w:r>
      <w:r w:rsidRPr="00D33458">
        <w:rPr>
          <w:sz w:val="44"/>
          <w:szCs w:val="44"/>
        </w:rPr>
        <w:br/>
        <w:t>- Add to Cart, Add to Wishlist, Delivery ETA</w:t>
      </w:r>
      <w:r w:rsidRPr="00D33458">
        <w:rPr>
          <w:sz w:val="44"/>
          <w:szCs w:val="44"/>
        </w:rPr>
        <w:br/>
      </w:r>
    </w:p>
    <w:p w14:paraId="20E15952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4.5 Cart and Checkout</w:t>
      </w:r>
    </w:p>
    <w:p w14:paraId="002C53EB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Cart Management (Edit Quantity, Remove Items)</w:t>
      </w:r>
      <w:r w:rsidRPr="00D33458">
        <w:rPr>
          <w:sz w:val="44"/>
          <w:szCs w:val="44"/>
        </w:rPr>
        <w:br/>
        <w:t>- Multi-address Delivery, Gift Wrapping Options</w:t>
      </w:r>
      <w:r w:rsidRPr="00D33458">
        <w:rPr>
          <w:sz w:val="44"/>
          <w:szCs w:val="44"/>
        </w:rPr>
        <w:br/>
        <w:t>- Coupon Application and Pricing Breakdown</w:t>
      </w:r>
      <w:r w:rsidRPr="00D33458">
        <w:rPr>
          <w:sz w:val="44"/>
          <w:szCs w:val="44"/>
        </w:rPr>
        <w:br/>
      </w:r>
      <w:r w:rsidRPr="00D33458">
        <w:rPr>
          <w:sz w:val="44"/>
          <w:szCs w:val="44"/>
        </w:rPr>
        <w:lastRenderedPageBreak/>
        <w:t>- Guest Checkout and Login-based Checkout</w:t>
      </w:r>
      <w:r w:rsidRPr="00D33458">
        <w:rPr>
          <w:sz w:val="44"/>
          <w:szCs w:val="44"/>
        </w:rPr>
        <w:br/>
      </w:r>
    </w:p>
    <w:p w14:paraId="3F9C0988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4.6 Payment Integration</w:t>
      </w:r>
    </w:p>
    <w:p w14:paraId="602671DC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Multiple Payment Methods (Credit/Debit Card, UPI, Net Banking, Wallets)</w:t>
      </w:r>
      <w:r w:rsidRPr="00D33458">
        <w:rPr>
          <w:sz w:val="44"/>
          <w:szCs w:val="44"/>
        </w:rPr>
        <w:br/>
        <w:t>- Secure Payment Gateway Integration (PCI DSS Compliance)</w:t>
      </w:r>
      <w:r w:rsidRPr="00D33458">
        <w:rPr>
          <w:sz w:val="44"/>
          <w:szCs w:val="44"/>
        </w:rPr>
        <w:br/>
        <w:t>- Order Confirmation and Receipt Generation</w:t>
      </w:r>
      <w:r w:rsidRPr="00D33458">
        <w:rPr>
          <w:sz w:val="44"/>
          <w:szCs w:val="44"/>
        </w:rPr>
        <w:br/>
      </w:r>
    </w:p>
    <w:p w14:paraId="3DEAE9C7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4.7 Order Management</w:t>
      </w:r>
    </w:p>
    <w:p w14:paraId="78173D7F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Order Tracking, Status Updates (SMS/Email)</w:t>
      </w:r>
      <w:r w:rsidRPr="00D33458">
        <w:rPr>
          <w:sz w:val="44"/>
          <w:szCs w:val="44"/>
        </w:rPr>
        <w:br/>
        <w:t>- Returns, Refunds, and Exchange Policies</w:t>
      </w:r>
      <w:r w:rsidRPr="00D33458">
        <w:rPr>
          <w:sz w:val="44"/>
          <w:szCs w:val="44"/>
        </w:rPr>
        <w:br/>
        <w:t>- Cancellation before Dispatch</w:t>
      </w:r>
      <w:r w:rsidRPr="00D33458">
        <w:rPr>
          <w:sz w:val="44"/>
          <w:szCs w:val="44"/>
        </w:rPr>
        <w:br/>
      </w:r>
    </w:p>
    <w:p w14:paraId="2E9F38E8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4.8 Seller/Brand Module</w:t>
      </w:r>
    </w:p>
    <w:p w14:paraId="2D56FB38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Seller Dashboard with Analytics</w:t>
      </w:r>
      <w:r w:rsidRPr="00D33458">
        <w:rPr>
          <w:sz w:val="44"/>
          <w:szCs w:val="44"/>
        </w:rPr>
        <w:br/>
        <w:t>- Product Listing Management</w:t>
      </w:r>
      <w:r w:rsidRPr="00D33458">
        <w:rPr>
          <w:sz w:val="44"/>
          <w:szCs w:val="44"/>
        </w:rPr>
        <w:br/>
      </w:r>
      <w:r w:rsidRPr="00D33458">
        <w:rPr>
          <w:sz w:val="44"/>
          <w:szCs w:val="44"/>
        </w:rPr>
        <w:lastRenderedPageBreak/>
        <w:t>- Inventory and Order Fulfillment Interface</w:t>
      </w:r>
      <w:r w:rsidRPr="00D33458">
        <w:rPr>
          <w:sz w:val="44"/>
          <w:szCs w:val="44"/>
        </w:rPr>
        <w:br/>
      </w:r>
    </w:p>
    <w:p w14:paraId="7CF04C23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4.9 Marketing and Promotions</w:t>
      </w:r>
    </w:p>
    <w:p w14:paraId="29A5CEC8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Banner Management, Discount Coupons, Flash Sales</w:t>
      </w:r>
      <w:r w:rsidRPr="00D33458">
        <w:rPr>
          <w:sz w:val="44"/>
          <w:szCs w:val="44"/>
        </w:rPr>
        <w:br/>
        <w:t>- Email Campaigns and Push Notifications</w:t>
      </w:r>
      <w:r w:rsidRPr="00D33458">
        <w:rPr>
          <w:sz w:val="44"/>
          <w:szCs w:val="44"/>
        </w:rPr>
        <w:br/>
        <w:t>- Loyalty Program and Referral Bonuses</w:t>
      </w:r>
      <w:r w:rsidRPr="00D33458">
        <w:rPr>
          <w:sz w:val="44"/>
          <w:szCs w:val="44"/>
        </w:rPr>
        <w:br/>
      </w:r>
    </w:p>
    <w:p w14:paraId="58FA9011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4.10 Customer Support</w:t>
      </w:r>
    </w:p>
    <w:p w14:paraId="1F75CBF9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Live Chat, Help Center, FAQ Section</w:t>
      </w:r>
      <w:r w:rsidRPr="00D33458">
        <w:rPr>
          <w:sz w:val="44"/>
          <w:szCs w:val="44"/>
        </w:rPr>
        <w:br/>
        <w:t>- Ticket-based Support System</w:t>
      </w:r>
      <w:r w:rsidRPr="00D33458">
        <w:rPr>
          <w:sz w:val="44"/>
          <w:szCs w:val="44"/>
        </w:rPr>
        <w:br/>
      </w:r>
    </w:p>
    <w:p w14:paraId="051EC33D" w14:textId="77777777" w:rsidR="00043700" w:rsidRPr="00D33458" w:rsidRDefault="00000000">
      <w:pPr>
        <w:pStyle w:val="Heading2"/>
        <w:rPr>
          <w:sz w:val="44"/>
          <w:szCs w:val="44"/>
        </w:rPr>
      </w:pPr>
      <w:r w:rsidRPr="00D33458">
        <w:rPr>
          <w:sz w:val="44"/>
          <w:szCs w:val="44"/>
        </w:rPr>
        <w:t>4.11 Analytics &amp; Reporting</w:t>
      </w:r>
    </w:p>
    <w:p w14:paraId="08349BFC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Sales Reports, Customer Segmentation, Product Performance</w:t>
      </w:r>
      <w:r w:rsidRPr="00D33458">
        <w:rPr>
          <w:sz w:val="44"/>
          <w:szCs w:val="44"/>
        </w:rPr>
        <w:br/>
        <w:t>- Google Analytics and SEO Tools Integration</w:t>
      </w:r>
      <w:r w:rsidRPr="00D33458">
        <w:rPr>
          <w:sz w:val="44"/>
          <w:szCs w:val="44"/>
        </w:rPr>
        <w:br/>
      </w:r>
    </w:p>
    <w:p w14:paraId="6550B516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lastRenderedPageBreak/>
        <w:t>5. Non-Functional Requirements</w:t>
      </w:r>
    </w:p>
    <w:p w14:paraId="64400314" w14:textId="77777777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Scalability and Performance</w:t>
      </w:r>
      <w:r w:rsidRPr="00D33458">
        <w:rPr>
          <w:sz w:val="44"/>
          <w:szCs w:val="44"/>
        </w:rPr>
        <w:br/>
        <w:t>- High Availability and Uptime</w:t>
      </w:r>
      <w:r w:rsidRPr="00D33458">
        <w:rPr>
          <w:sz w:val="44"/>
          <w:szCs w:val="44"/>
        </w:rPr>
        <w:br/>
        <w:t>- Responsive UI/UX for Web and Mobile</w:t>
      </w:r>
      <w:r w:rsidRPr="00D33458">
        <w:rPr>
          <w:sz w:val="44"/>
          <w:szCs w:val="44"/>
        </w:rPr>
        <w:br/>
        <w:t>- Security (Data Protection, SSL, GDPR)</w:t>
      </w:r>
      <w:r w:rsidRPr="00D33458">
        <w:rPr>
          <w:sz w:val="44"/>
          <w:szCs w:val="44"/>
        </w:rPr>
        <w:br/>
        <w:t>- Accessibility Compliance (WCAG)</w:t>
      </w:r>
      <w:r w:rsidRPr="00D33458">
        <w:rPr>
          <w:sz w:val="44"/>
          <w:szCs w:val="44"/>
        </w:rPr>
        <w:br/>
      </w:r>
    </w:p>
    <w:p w14:paraId="06C2FA4C" w14:textId="77777777" w:rsidR="00043700" w:rsidRPr="00D33458" w:rsidRDefault="00000000">
      <w:pPr>
        <w:pStyle w:val="Heading1"/>
        <w:rPr>
          <w:sz w:val="44"/>
          <w:szCs w:val="44"/>
        </w:rPr>
      </w:pPr>
      <w:r w:rsidRPr="00D33458">
        <w:rPr>
          <w:sz w:val="44"/>
          <w:szCs w:val="44"/>
        </w:rPr>
        <w:t>6. Integrations</w:t>
      </w:r>
    </w:p>
    <w:p w14:paraId="4D8D697D" w14:textId="17861ECF" w:rsidR="00043700" w:rsidRPr="00D33458" w:rsidRDefault="00000000">
      <w:pPr>
        <w:rPr>
          <w:sz w:val="44"/>
          <w:szCs w:val="44"/>
        </w:rPr>
      </w:pPr>
      <w:r w:rsidRPr="00D33458">
        <w:rPr>
          <w:sz w:val="44"/>
          <w:szCs w:val="44"/>
        </w:rPr>
        <w:br/>
        <w:t>- Payment Gateways (Stripe, Razorpay, PayPal)</w:t>
      </w:r>
      <w:r w:rsidRPr="00D33458">
        <w:rPr>
          <w:sz w:val="44"/>
          <w:szCs w:val="44"/>
        </w:rPr>
        <w:br/>
        <w:t>- Logistics APIs (Shiprocket, Delhivery)</w:t>
      </w:r>
      <w:r w:rsidRPr="00D33458">
        <w:rPr>
          <w:sz w:val="44"/>
          <w:szCs w:val="44"/>
        </w:rPr>
        <w:br/>
        <w:t>- CRM Tools and Email Marketing Platforms</w:t>
      </w:r>
      <w:r w:rsidRPr="00D33458">
        <w:rPr>
          <w:sz w:val="44"/>
          <w:szCs w:val="44"/>
        </w:rPr>
        <w:br/>
        <w:t xml:space="preserve">- </w:t>
      </w:r>
      <w:proofErr w:type="gramStart"/>
      <w:r w:rsidRPr="00D33458">
        <w:rPr>
          <w:sz w:val="44"/>
          <w:szCs w:val="44"/>
        </w:rPr>
        <w:t>Social Media</w:t>
      </w:r>
      <w:proofErr w:type="gramEnd"/>
      <w:r w:rsidRPr="00D33458">
        <w:rPr>
          <w:sz w:val="44"/>
          <w:szCs w:val="44"/>
        </w:rPr>
        <w:t xml:space="preserve"> and Influencer Marketing Tools</w:t>
      </w:r>
      <w:r w:rsidRPr="00D33458">
        <w:rPr>
          <w:sz w:val="44"/>
          <w:szCs w:val="44"/>
        </w:rPr>
        <w:br/>
      </w:r>
    </w:p>
    <w:sectPr w:rsidR="00043700" w:rsidRPr="00D3345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2488061">
    <w:abstractNumId w:val="8"/>
  </w:num>
  <w:num w:numId="2" w16cid:durableId="1762331846">
    <w:abstractNumId w:val="6"/>
  </w:num>
  <w:num w:numId="3" w16cid:durableId="963271652">
    <w:abstractNumId w:val="5"/>
  </w:num>
  <w:num w:numId="4" w16cid:durableId="1485732169">
    <w:abstractNumId w:val="4"/>
  </w:num>
  <w:num w:numId="5" w16cid:durableId="1232081182">
    <w:abstractNumId w:val="7"/>
  </w:num>
  <w:num w:numId="6" w16cid:durableId="350837926">
    <w:abstractNumId w:val="3"/>
  </w:num>
  <w:num w:numId="7" w16cid:durableId="1342660367">
    <w:abstractNumId w:val="2"/>
  </w:num>
  <w:num w:numId="8" w16cid:durableId="2015254884">
    <w:abstractNumId w:val="1"/>
  </w:num>
  <w:num w:numId="9" w16cid:durableId="18795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3700"/>
    <w:rsid w:val="0006063C"/>
    <w:rsid w:val="0015074B"/>
    <w:rsid w:val="0029639D"/>
    <w:rsid w:val="00326F90"/>
    <w:rsid w:val="006D7D05"/>
    <w:rsid w:val="008E166D"/>
    <w:rsid w:val="00AA1D8D"/>
    <w:rsid w:val="00B47730"/>
    <w:rsid w:val="00CB0664"/>
    <w:rsid w:val="00D3345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8595D"/>
  <w14:defaultImageDpi w14:val="300"/>
  <w15:docId w15:val="{5C7FE6B7-5711-433E-8DBB-402467A3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Lovely Pahuja</cp:lastModifiedBy>
  <cp:revision>2</cp:revision>
  <dcterms:created xsi:type="dcterms:W3CDTF">2013-12-23T23:15:00Z</dcterms:created>
  <dcterms:modified xsi:type="dcterms:W3CDTF">2025-05-19T04:57:00Z</dcterms:modified>
  <cp:category/>
</cp:coreProperties>
</file>