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E6D1F" w14:textId="77777777" w:rsidR="00DD419C" w:rsidRDefault="00000000">
      <w:pPr>
        <w:pStyle w:val="Title"/>
      </w:pPr>
      <w:r>
        <w:t>Circular Convolution in MATLAB</w:t>
      </w:r>
    </w:p>
    <w:p w14:paraId="7ACD04FE" w14:textId="77777777" w:rsidR="00DD419C" w:rsidRDefault="00000000">
      <w:pPr>
        <w:pStyle w:val="Heading1"/>
      </w:pPr>
      <w:r>
        <w:t>Introduction</w:t>
      </w:r>
    </w:p>
    <w:p w14:paraId="26457019" w14:textId="77777777" w:rsidR="00DD419C" w:rsidRDefault="00000000">
      <w:r>
        <w:t>Circular convolution is used in digital signal processing when signals are considered periodic. It is especially important in applications involving the Discrete Fourier Transform (DFT).</w:t>
      </w:r>
    </w:p>
    <w:p w14:paraId="50EA313E" w14:textId="77777777" w:rsidR="00DD419C" w:rsidRDefault="00000000">
      <w:pPr>
        <w:pStyle w:val="Heading1"/>
      </w:pPr>
      <w:r>
        <w:t>Mathematical Definition</w:t>
      </w:r>
    </w:p>
    <w:p w14:paraId="43700046" w14:textId="77777777" w:rsidR="00DD419C" w:rsidRDefault="00000000">
      <w:r>
        <w:t>Given two sequences x[n] and h[n] of length N, their circular convolution y[n] is defined as:</w:t>
      </w:r>
      <w:r>
        <w:br/>
      </w:r>
      <w:r>
        <w:br/>
        <w:t xml:space="preserve">    y[n] = ∑ x[k] * h[(n - k) mod N]   for k = 0 to N-1</w:t>
      </w:r>
      <w:r>
        <w:br/>
      </w:r>
      <w:r>
        <w:br/>
        <w:t>This assumes both sequences are of the same length N (padded with zeros if necessary).</w:t>
      </w:r>
    </w:p>
    <w:p w14:paraId="3AC754B9" w14:textId="77777777" w:rsidR="00DD419C" w:rsidRDefault="00000000">
      <w:pPr>
        <w:pStyle w:val="Heading1"/>
      </w:pPr>
      <w:r>
        <w:t>MATLAB Code for Circular Convolution</w:t>
      </w:r>
    </w:p>
    <w:p w14:paraId="0C0A0824" w14:textId="77777777" w:rsidR="00DD419C" w:rsidRDefault="00000000">
      <w:r>
        <w:t>Below is the MATLAB code to perform circular convolution manually:</w:t>
      </w:r>
    </w:p>
    <w:p w14:paraId="77E6F2C4" w14:textId="77777777" w:rsidR="00DD419C" w:rsidRDefault="00000000">
      <w:r>
        <w:br/>
        <w:t>clc; clear;</w:t>
      </w:r>
      <w:r>
        <w:br/>
      </w:r>
      <w:r>
        <w:br/>
        <w:t>% Input sequences</w:t>
      </w:r>
      <w:r>
        <w:br/>
        <w:t>x = [1 2 3];    % Input signal</w:t>
      </w:r>
      <w:r>
        <w:br/>
        <w:t>h = [4 5 6];    % Impulse response</w:t>
      </w:r>
      <w:r>
        <w:br/>
      </w:r>
      <w:r>
        <w:br/>
        <w:t>% Make both sequences of equal length by zero-padding</w:t>
      </w:r>
      <w:r>
        <w:br/>
        <w:t>N = max(length(x), length(h));</w:t>
      </w:r>
      <w:r>
        <w:br/>
        <w:t>x = [x, zeros(1, N - length(x))];</w:t>
      </w:r>
      <w:r>
        <w:br/>
        <w:t>h = [h, zeros(1, N - length(h))];</w:t>
      </w:r>
      <w:r>
        <w:br/>
      </w:r>
      <w:r>
        <w:br/>
        <w:t>% Circular convolution using the definition</w:t>
      </w:r>
      <w:r>
        <w:br/>
        <w:t>y = zeros(1, N);</w:t>
      </w:r>
      <w:r>
        <w:br/>
        <w:t>for n = 1:N</w:t>
      </w:r>
      <w:r>
        <w:br/>
        <w:t xml:space="preserve">    for k = 1:N</w:t>
      </w:r>
      <w:r>
        <w:br/>
        <w:t xml:space="preserve">        index = mod(n - k, N);</w:t>
      </w:r>
      <w:r>
        <w:br/>
        <w:t xml:space="preserve">        if index == 0</w:t>
      </w:r>
      <w:r>
        <w:br/>
        <w:t xml:space="preserve">            index = N;</w:t>
      </w:r>
      <w:r>
        <w:br/>
        <w:t xml:space="preserve">        end</w:t>
      </w:r>
      <w:r>
        <w:br/>
        <w:t xml:space="preserve">        y(n) = y(n) + x(k) * h(index);</w:t>
      </w:r>
      <w:r>
        <w:br/>
        <w:t xml:space="preserve">    end</w:t>
      </w:r>
      <w:r>
        <w:br/>
      </w:r>
      <w:r>
        <w:lastRenderedPageBreak/>
        <w:t>end</w:t>
      </w:r>
      <w:r>
        <w:br/>
      </w:r>
      <w:r>
        <w:br/>
        <w:t>% Display results</w:t>
      </w:r>
      <w:r>
        <w:br/>
        <w:t>disp('Input signal x[n]:');</w:t>
      </w:r>
      <w:r>
        <w:br/>
        <w:t>disp(x);</w:t>
      </w:r>
      <w:r>
        <w:br/>
        <w:t>disp('Impulse response h[n]:');</w:t>
      </w:r>
      <w:r>
        <w:br/>
        <w:t>disp(h);</w:t>
      </w:r>
      <w:r>
        <w:br/>
        <w:t>disp('Output y[n] = Circular Convolution of x[n] and h[n]:');</w:t>
      </w:r>
      <w:r>
        <w:br/>
        <w:t>disp(y);</w:t>
      </w:r>
      <w:r>
        <w:br/>
      </w:r>
      <w:r>
        <w:br/>
        <w:t>% Plot the results</w:t>
      </w:r>
      <w:r>
        <w:br/>
        <w:t>n = 0:N-1;</w:t>
      </w:r>
      <w:r>
        <w:br/>
        <w:t>subplot(3,1,1);</w:t>
      </w:r>
      <w:r>
        <w:br/>
        <w:t>stem(n, x, 'filled'); title('Input Signal x[n]'); xlabel('n'); ylabel('x[n]'); grid on;</w:t>
      </w:r>
      <w:r>
        <w:br/>
      </w:r>
      <w:r>
        <w:br/>
        <w:t>subplot(3,1,2);</w:t>
      </w:r>
      <w:r>
        <w:br/>
        <w:t>stem(n, h, 'filled'); title('Impulse Response h[n]'); xlabel('n'); ylabel('h[n]'); grid on;</w:t>
      </w:r>
      <w:r>
        <w:br/>
      </w:r>
      <w:r>
        <w:br/>
        <w:t>subplot(3,1,3);</w:t>
      </w:r>
      <w:r>
        <w:br/>
        <w:t>stem(n, y, 'filled'); title('Circular Convolution y[n]'); xlabel('n'); ylabel('y[n]'); grid on;</w:t>
      </w:r>
      <w:r>
        <w:br/>
      </w:r>
    </w:p>
    <w:p w14:paraId="71FC310D" w14:textId="77777777" w:rsidR="00DD419C" w:rsidRDefault="00000000">
      <w:pPr>
        <w:pStyle w:val="Heading1"/>
      </w:pPr>
      <w:r>
        <w:t>Example Output</w:t>
      </w:r>
    </w:p>
    <w:p w14:paraId="72F2B6A2" w14:textId="77777777" w:rsidR="00DD419C" w:rsidRDefault="00000000">
      <w:r>
        <w:t>Given:</w:t>
      </w:r>
      <w:r>
        <w:br/>
        <w:t xml:space="preserve">    x = [1 2 3]</w:t>
      </w:r>
      <w:r>
        <w:br/>
        <w:t xml:space="preserve">    h = [4 5 6]</w:t>
      </w:r>
      <w:r>
        <w:br/>
      </w:r>
      <w:r>
        <w:br/>
        <w:t>After circular convolution, the result is:</w:t>
      </w:r>
      <w:r>
        <w:br/>
        <w:t xml:space="preserve">    y = [32 31 28]</w:t>
      </w:r>
    </w:p>
    <w:sectPr w:rsidR="00DD419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8552574">
    <w:abstractNumId w:val="8"/>
  </w:num>
  <w:num w:numId="2" w16cid:durableId="2064408216">
    <w:abstractNumId w:val="6"/>
  </w:num>
  <w:num w:numId="3" w16cid:durableId="1333676318">
    <w:abstractNumId w:val="5"/>
  </w:num>
  <w:num w:numId="4" w16cid:durableId="578951507">
    <w:abstractNumId w:val="4"/>
  </w:num>
  <w:num w:numId="5" w16cid:durableId="1354185878">
    <w:abstractNumId w:val="7"/>
  </w:num>
  <w:num w:numId="6" w16cid:durableId="1976837196">
    <w:abstractNumId w:val="3"/>
  </w:num>
  <w:num w:numId="7" w16cid:durableId="1142432158">
    <w:abstractNumId w:val="2"/>
  </w:num>
  <w:num w:numId="8" w16cid:durableId="903833107">
    <w:abstractNumId w:val="1"/>
  </w:num>
  <w:num w:numId="9" w16cid:durableId="188424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4729D"/>
    <w:rsid w:val="007E0D73"/>
    <w:rsid w:val="00AA1D8D"/>
    <w:rsid w:val="00B47730"/>
    <w:rsid w:val="00CB0664"/>
    <w:rsid w:val="00DD419C"/>
    <w:rsid w:val="00EA0C8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85C287"/>
  <w14:defaultImageDpi w14:val="300"/>
  <w15:docId w15:val="{FF71CAA6-48A5-47C9-A1A2-D68D6A82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Dr.J.Ravichander</cp:lastModifiedBy>
  <cp:revision>2</cp:revision>
  <dcterms:created xsi:type="dcterms:W3CDTF">2025-05-04T14:49:00Z</dcterms:created>
  <dcterms:modified xsi:type="dcterms:W3CDTF">2025-05-04T14:49:00Z</dcterms:modified>
  <cp:category/>
</cp:coreProperties>
</file>